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フォームチェックシート（小1・マット運動：前転）</w:t>
      </w:r>
    </w:p>
    <w:p>
      <w:r>
        <w:t>このシートは、ごろごろ転がる・横に転がるなどの『前転』に取り組む子どもたちのためのフォームチェックリストです。</w:t>
        <w:br/>
      </w:r>
    </w:p>
    <w:p>
      <w:pPr>
        <w:pStyle w:val="Heading1"/>
      </w:pPr>
      <w:r>
        <w:t>【基礎編】</w:t>
      </w:r>
    </w:p>
    <w:p>
      <w:r>
        <w:t>前転に慣れることを目的とした基本的な観点です。</w:t>
      </w:r>
    </w:p>
    <w:p>
      <w:r>
        <w:t>・しゃがんで手をマットにつけたかな？　□できた　□もうすこし</w:t>
      </w:r>
    </w:p>
    <w:p>
      <w:r>
        <w:t>・あごをひいて、まるくなって回れたかな？　□できた　□もうすこし</w:t>
      </w:r>
    </w:p>
    <w:p>
      <w:r>
        <w:t>・手でしっかり支えられたかな？　□できた　□もうすこし</w:t>
      </w:r>
    </w:p>
    <w:p>
      <w:r>
        <w:t>・手→背中→おしりの順でなめらかに回れたかな？　□できた　□もうすこし</w:t>
      </w:r>
    </w:p>
    <w:p>
      <w:r>
        <w:t>・止まらずにさいごまで回れたかな？　□できた　□もうすこし</w:t>
      </w:r>
    </w:p>
    <w:p>
      <w:pPr>
        <w:pStyle w:val="Heading1"/>
      </w:pPr>
      <w:r>
        <w:t>【発展編】</w:t>
      </w:r>
    </w:p>
    <w:p>
      <w:r>
        <w:t>転がる方向をコントロールする、回数を増やすなどの発展的な観点です。</w:t>
      </w:r>
    </w:p>
    <w:p>
      <w:r>
        <w:t>・まっすぐな方向に前転できたかな？　□できた　□もうすこし</w:t>
      </w:r>
    </w:p>
    <w:p>
      <w:r>
        <w:t>・スムーズに立ち上がれたかな？　□できた　□もうすこし</w:t>
      </w:r>
    </w:p>
    <w:p>
      <w:r>
        <w:t>・前と後でよい姿勢がとれたかな？　□できた　□もうすこし</w:t>
      </w:r>
    </w:p>
    <w:p>
      <w:r>
        <w:t>・ともだちと順番をまもって活動できたかな？　□できた　□もうすこし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