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フォームチェックシート（小1・マット運動：転がり運動）</w:t>
      </w:r>
    </w:p>
    <w:p>
      <w:r>
        <w:t>このシートは、ごろごろ転がる・横に転がるなどの『転がり運動』に取り組む子どもたちのためのフォームチェックリストです。</w:t>
        <w:br/>
      </w:r>
    </w:p>
    <w:p>
      <w:pPr>
        <w:pStyle w:val="Heading1"/>
      </w:pPr>
      <w:r>
        <w:t>【基礎編】</w:t>
      </w:r>
    </w:p>
    <w:p>
      <w:r>
        <w:t>転がりに慣れることを目的とした基本的な観点です。</w:t>
      </w:r>
    </w:p>
    <w:p>
      <w:r>
        <w:t>・まっすぐにねころべたかな？　□できた　□もうすこし</w:t>
      </w:r>
    </w:p>
    <w:p>
      <w:r>
        <w:t>・からだをまるくして転がれたかな？　□できた　□もうすこし</w:t>
      </w:r>
    </w:p>
    <w:p>
      <w:r>
        <w:t>・て・あし・あたまがマットにつかなかったかな？　□できた　□もうすこし</w:t>
      </w:r>
    </w:p>
    <w:p>
      <w:r>
        <w:t>・やさしくゆっくり転がれたかな？　□できた　□もうすこし</w:t>
      </w:r>
    </w:p>
    <w:p>
      <w:r>
        <w:t>・さいごまで止まらずに転がれたかな？　□できた　□もうすこし</w:t>
      </w:r>
    </w:p>
    <w:p>
      <w:pPr>
        <w:pStyle w:val="Heading1"/>
      </w:pPr>
      <w:r>
        <w:t>【発展編】</w:t>
      </w:r>
    </w:p>
    <w:p>
      <w:r>
        <w:t>転がる方向をコントロールする、回数を増やすなどの発展的な観点です。</w:t>
      </w:r>
    </w:p>
    <w:p>
      <w:r>
        <w:t>・まっすぐな方向に転がれたかな？　□できた　□もうすこし</w:t>
      </w:r>
    </w:p>
    <w:p>
      <w:r>
        <w:t>・きめられた回数だけ転がれたかな？　□できた　□もうすこし</w:t>
      </w:r>
    </w:p>
    <w:p>
      <w:r>
        <w:t>・転がる前と後にポーズがとれたかな？　□できた　□もうすこし</w:t>
      </w:r>
    </w:p>
    <w:p>
      <w:r>
        <w:t>・ともだちと順番をまもって活動できたかな？　□できた　□もうすこし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